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56D" w:rsidRDefault="00DF156D" w:rsidP="008233CD">
      <w:pPr>
        <w:jc w:val="center"/>
        <w:rPr>
          <w:sz w:val="28"/>
          <w:szCs w:val="28"/>
        </w:rPr>
      </w:pPr>
    </w:p>
    <w:p w:rsidR="00E36023" w:rsidRDefault="007C0433" w:rsidP="00E36023">
      <w:pPr>
        <w:jc w:val="center"/>
      </w:pPr>
      <w:r>
        <w:rPr>
          <w:noProof/>
        </w:rPr>
        <w:pict>
          <v:rect id="_x0000_s1034" style="position:absolute;left:0;text-align:left;margin-left:-13.05pt;margin-top:-21.95pt;width:496.45pt;height:756.55pt;z-index:251662336" filled="f" strokecolor="blue" strokeweight="6pt">
            <v:stroke linestyle="thickBetweenThin"/>
          </v:rect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left:0;text-align:left;margin-left:115.15pt;margin-top:-12.9pt;width:342pt;height:60.25pt;z-index:251664384" filled="f" stroked="f">
            <v:textbox style="mso-next-textbox:#_x0000_s1036">
              <w:txbxContent>
                <w:p w:rsidR="00304230" w:rsidRPr="00780EBE" w:rsidRDefault="00304230" w:rsidP="00E36023">
                  <w:pPr>
                    <w:jc w:val="center"/>
                    <w:rPr>
                      <w:rFonts w:ascii="Century Gothic" w:hAnsi="Century Gothic" w:cs="Century Gothic"/>
                      <w:b/>
                      <w:bCs/>
                      <w:color w:val="000080"/>
                      <w:spacing w:val="20"/>
                      <w:sz w:val="22"/>
                      <w:szCs w:val="22"/>
                    </w:rPr>
                  </w:pPr>
                  <w:r w:rsidRPr="00780EBE">
                    <w:rPr>
                      <w:rFonts w:ascii="Century Gothic" w:hAnsi="Century Gothic" w:cs="Century Gothic"/>
                      <w:b/>
                      <w:bCs/>
                      <w:color w:val="000080"/>
                      <w:spacing w:val="20"/>
                      <w:sz w:val="22"/>
                      <w:szCs w:val="22"/>
                    </w:rPr>
                    <w:t>ОБЩЕСТВО С ОГРАНИЧЕННОЙ ОТВЕТСТВЕННОСТЬЮ</w:t>
                  </w:r>
                </w:p>
                <w:p w:rsidR="00304230" w:rsidRPr="00780EBE" w:rsidRDefault="00304230" w:rsidP="00E36023">
                  <w:pPr>
                    <w:jc w:val="center"/>
                    <w:rPr>
                      <w:rFonts w:ascii="Century Gothic" w:hAnsi="Century Gothic" w:cs="Century Gothic"/>
                      <w:b/>
                      <w:bCs/>
                      <w:color w:val="000080"/>
                      <w:spacing w:val="20"/>
                      <w:sz w:val="22"/>
                      <w:szCs w:val="22"/>
                    </w:rPr>
                  </w:pPr>
                  <w:r>
                    <w:rPr>
                      <w:rFonts w:ascii="Century Gothic" w:hAnsi="Century Gothic" w:cs="Century Gothic"/>
                      <w:b/>
                      <w:bCs/>
                      <w:color w:val="000080"/>
                      <w:spacing w:val="20"/>
                      <w:sz w:val="22"/>
                      <w:szCs w:val="22"/>
                    </w:rPr>
                    <w:t>“НАУЧНО-ПРОИЗВОДСТВЕННОЕПРЕДПРИЯТИЕ</w:t>
                  </w:r>
                </w:p>
                <w:p w:rsidR="00304230" w:rsidRPr="00780EBE" w:rsidRDefault="00304230" w:rsidP="00E36023">
                  <w:pPr>
                    <w:spacing w:line="192" w:lineRule="auto"/>
                    <w:jc w:val="center"/>
                    <w:rPr>
                      <w:rFonts w:ascii="Century Gothic" w:hAnsi="Century Gothic" w:cs="Century Gothic"/>
                      <w:b/>
                      <w:bCs/>
                      <w:color w:val="000080"/>
                      <w:spacing w:val="60"/>
                      <w:sz w:val="48"/>
                      <w:szCs w:val="48"/>
                    </w:rPr>
                  </w:pPr>
                  <w:r w:rsidRPr="00780EBE">
                    <w:rPr>
                      <w:rFonts w:ascii="Century Gothic" w:hAnsi="Century Gothic" w:cs="Century Gothic"/>
                      <w:b/>
                      <w:bCs/>
                      <w:color w:val="000080"/>
                      <w:spacing w:val="60"/>
                      <w:sz w:val="48"/>
                      <w:szCs w:val="48"/>
                    </w:rPr>
                    <w:t>“КАДАСТР</w:t>
                  </w:r>
                  <w:r>
                    <w:rPr>
                      <w:rFonts w:ascii="Century Gothic" w:hAnsi="Century Gothic" w:cs="Century Gothic"/>
                      <w:b/>
                      <w:bCs/>
                      <w:color w:val="000080"/>
                      <w:spacing w:val="60"/>
                      <w:sz w:val="48"/>
                      <w:szCs w:val="48"/>
                    </w:rPr>
                    <w:t>-ДОН</w:t>
                  </w:r>
                  <w:r w:rsidRPr="00780EBE">
                    <w:rPr>
                      <w:rFonts w:ascii="Century Gothic" w:hAnsi="Century Gothic" w:cs="Century Gothic"/>
                      <w:b/>
                      <w:bCs/>
                      <w:color w:val="000080"/>
                      <w:spacing w:val="60"/>
                      <w:sz w:val="48"/>
                      <w:szCs w:val="48"/>
                    </w:rPr>
                    <w:t>”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5" type="#_x0000_t75" style="position:absolute;left:0;text-align:left;margin-left:-.1pt;margin-top:-8.4pt;width:475.25pt;height:106.15pt;z-index:251663360">
            <v:imagedata r:id="rId8" o:title=""/>
          </v:shape>
          <o:OLEObject Type="Embed" ProgID="Msxml2.SAXXMLReader.5.0" ShapeID="_x0000_s1035" DrawAspect="Content" ObjectID="_1677051756" r:id="rId9"/>
        </w:pict>
      </w:r>
    </w:p>
    <w:p w:rsidR="00E36023" w:rsidRPr="00252761" w:rsidRDefault="00E36023" w:rsidP="00E36023"/>
    <w:p w:rsidR="00E36023" w:rsidRPr="00252761" w:rsidRDefault="00E36023" w:rsidP="00E36023"/>
    <w:p w:rsidR="00E36023" w:rsidRPr="00252761" w:rsidRDefault="007C0433" w:rsidP="00E36023">
      <w:r>
        <w:rPr>
          <w:noProof/>
        </w:rPr>
        <w:pict>
          <v:shape id="_x0000_s1037" type="#_x0000_t202" style="position:absolute;margin-left:-13.05pt;margin-top:5.95pt;width:488.2pt;height:26.95pt;z-index:251665408" filled="f" stroked="f">
            <v:textbox style="mso-next-textbox:#_x0000_s1037">
              <w:txbxContent>
                <w:p w:rsidR="00304230" w:rsidRPr="001A659F" w:rsidRDefault="00304230" w:rsidP="00E36023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1A659F">
                    <w:rPr>
                      <w:b/>
                      <w:bCs/>
                      <w:sz w:val="20"/>
                      <w:szCs w:val="20"/>
                    </w:rPr>
                    <w:t>Россия, 344082, г. Ростов-на-Дону, пр. Сиверса, 1,оф. 45-46, Тел./факс: 8(863) 205-42-53/205-42-54</w:t>
                  </w:r>
                </w:p>
              </w:txbxContent>
            </v:textbox>
          </v:shape>
        </w:pict>
      </w:r>
    </w:p>
    <w:p w:rsidR="00E36023" w:rsidRPr="00252761" w:rsidRDefault="00E36023" w:rsidP="00E36023"/>
    <w:p w:rsidR="00E36023" w:rsidRPr="00252761" w:rsidRDefault="00E36023" w:rsidP="00E36023"/>
    <w:p w:rsidR="00E36023" w:rsidRPr="00252761" w:rsidRDefault="00E36023" w:rsidP="00E36023"/>
    <w:p w:rsidR="00D90CA4" w:rsidRDefault="00D90CA4" w:rsidP="00D90CA4">
      <w:pPr>
        <w:ind w:firstLine="709"/>
        <w:jc w:val="center"/>
        <w:rPr>
          <w:b/>
          <w:sz w:val="32"/>
          <w:szCs w:val="32"/>
        </w:rPr>
      </w:pPr>
    </w:p>
    <w:p w:rsidR="00D90CA4" w:rsidRDefault="00D90CA4" w:rsidP="00D90CA4">
      <w:pPr>
        <w:ind w:firstLine="709"/>
        <w:jc w:val="center"/>
        <w:rPr>
          <w:b/>
          <w:sz w:val="32"/>
          <w:szCs w:val="32"/>
        </w:rPr>
      </w:pPr>
    </w:p>
    <w:p w:rsidR="00D90CA4" w:rsidRPr="00637A84" w:rsidRDefault="00D90CA4" w:rsidP="00D90CA4">
      <w:pPr>
        <w:ind w:firstLine="709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ПРОЕКТ МЕЖЕВАНИЯ ТЕРРИТОРИИ </w:t>
      </w:r>
      <w:r w:rsidRPr="00637A84">
        <w:rPr>
          <w:b/>
          <w:sz w:val="32"/>
          <w:szCs w:val="32"/>
        </w:rPr>
        <w:t>ОБЪЕКТА:</w:t>
      </w:r>
    </w:p>
    <w:p w:rsidR="00D90CA4" w:rsidRPr="00637A84" w:rsidRDefault="00D90CA4" w:rsidP="00D90CA4">
      <w:pPr>
        <w:ind w:firstLine="709"/>
        <w:jc w:val="center"/>
        <w:rPr>
          <w:b/>
          <w:sz w:val="32"/>
          <w:szCs w:val="32"/>
        </w:rPr>
      </w:pPr>
    </w:p>
    <w:p w:rsidR="00D90CA4" w:rsidRDefault="00D90CA4" w:rsidP="00D90CA4">
      <w:pPr>
        <w:rPr>
          <w:sz w:val="28"/>
          <w:szCs w:val="28"/>
        </w:rPr>
      </w:pPr>
    </w:p>
    <w:p w:rsidR="00D90CA4" w:rsidRDefault="00D90CA4" w:rsidP="00D90CA4">
      <w:pPr>
        <w:rPr>
          <w:sz w:val="28"/>
          <w:szCs w:val="28"/>
        </w:rPr>
      </w:pPr>
    </w:p>
    <w:p w:rsidR="00D90CA4" w:rsidRDefault="00D90CA4" w:rsidP="00D90CA4">
      <w:pPr>
        <w:rPr>
          <w:sz w:val="28"/>
          <w:szCs w:val="28"/>
        </w:rPr>
      </w:pPr>
    </w:p>
    <w:p w:rsidR="00D90CA4" w:rsidRDefault="00D90CA4" w:rsidP="00D90CA4">
      <w:pPr>
        <w:rPr>
          <w:sz w:val="28"/>
          <w:szCs w:val="28"/>
        </w:rPr>
      </w:pPr>
    </w:p>
    <w:p w:rsidR="00D90CA4" w:rsidRPr="0083041A" w:rsidRDefault="00D90CA4" w:rsidP="00D90CA4">
      <w:pPr>
        <w:rPr>
          <w:sz w:val="28"/>
          <w:szCs w:val="28"/>
        </w:rPr>
      </w:pPr>
    </w:p>
    <w:p w:rsidR="00D90CA4" w:rsidRDefault="00D90CA4" w:rsidP="00D90CA4">
      <w:pPr>
        <w:ind w:firstLine="709"/>
        <w:jc w:val="center"/>
        <w:rPr>
          <w:b/>
          <w:sz w:val="32"/>
          <w:szCs w:val="32"/>
        </w:rPr>
      </w:pPr>
      <w:r w:rsidRPr="00D90CA4">
        <w:rPr>
          <w:sz w:val="28"/>
          <w:szCs w:val="28"/>
        </w:rPr>
        <w:t>Проект межевания территории в кадастровом  квартале 61:46:0012601  в отношении земельного участка с кадастровым номером 61:46:0012601:302 с прилегающей к нему территорией вдоль автодороги по адресу: Российская Федерация, Ростовская область, г. Батайск, туп. Ольгинский</w:t>
      </w:r>
    </w:p>
    <w:p w:rsidR="00D90CA4" w:rsidRDefault="00D90CA4" w:rsidP="00D90CA4">
      <w:pPr>
        <w:ind w:firstLine="709"/>
        <w:jc w:val="center"/>
        <w:rPr>
          <w:b/>
          <w:sz w:val="32"/>
          <w:szCs w:val="32"/>
        </w:rPr>
      </w:pPr>
    </w:p>
    <w:p w:rsidR="00D90CA4" w:rsidRDefault="00D90CA4" w:rsidP="00D90CA4">
      <w:pPr>
        <w:ind w:firstLine="709"/>
        <w:jc w:val="center"/>
        <w:rPr>
          <w:b/>
          <w:sz w:val="32"/>
          <w:szCs w:val="32"/>
        </w:rPr>
      </w:pPr>
    </w:p>
    <w:p w:rsidR="00D90CA4" w:rsidRDefault="00D90CA4" w:rsidP="00D90CA4">
      <w:pPr>
        <w:ind w:firstLine="709"/>
        <w:jc w:val="center"/>
        <w:rPr>
          <w:b/>
          <w:sz w:val="32"/>
          <w:szCs w:val="32"/>
        </w:rPr>
      </w:pPr>
    </w:p>
    <w:p w:rsidR="00D90CA4" w:rsidRPr="00F8415C" w:rsidRDefault="00D90CA4" w:rsidP="00D90CA4">
      <w:pPr>
        <w:ind w:firstLine="709"/>
        <w:jc w:val="center"/>
        <w:rPr>
          <w:b/>
          <w:sz w:val="32"/>
          <w:szCs w:val="32"/>
        </w:rPr>
      </w:pPr>
      <w:r w:rsidRPr="00F8415C">
        <w:rPr>
          <w:b/>
          <w:sz w:val="32"/>
          <w:szCs w:val="32"/>
        </w:rPr>
        <w:t xml:space="preserve">Том </w:t>
      </w:r>
      <w:r>
        <w:rPr>
          <w:b/>
          <w:sz w:val="32"/>
          <w:szCs w:val="32"/>
        </w:rPr>
        <w:t>1</w:t>
      </w:r>
    </w:p>
    <w:p w:rsidR="00D90CA4" w:rsidRDefault="00D90CA4" w:rsidP="00D90CA4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941F45">
        <w:rPr>
          <w:b/>
          <w:sz w:val="28"/>
          <w:szCs w:val="28"/>
        </w:rPr>
        <w:t xml:space="preserve">роект </w:t>
      </w:r>
      <w:r>
        <w:rPr>
          <w:b/>
          <w:sz w:val="28"/>
          <w:szCs w:val="28"/>
        </w:rPr>
        <w:t>межевания</w:t>
      </w:r>
      <w:r w:rsidRPr="00941F45">
        <w:rPr>
          <w:b/>
          <w:sz w:val="28"/>
          <w:szCs w:val="28"/>
        </w:rPr>
        <w:t xml:space="preserve"> территории</w:t>
      </w:r>
    </w:p>
    <w:p w:rsidR="00D90CA4" w:rsidRPr="0036491B" w:rsidRDefault="00D90CA4" w:rsidP="00D90CA4">
      <w:pPr>
        <w:ind w:firstLine="709"/>
        <w:jc w:val="center"/>
        <w:rPr>
          <w:b/>
          <w:sz w:val="28"/>
          <w:szCs w:val="28"/>
        </w:rPr>
      </w:pPr>
      <w:r w:rsidRPr="0036491B">
        <w:rPr>
          <w:rFonts w:eastAsia="SimSun"/>
          <w:b/>
          <w:i/>
          <w:kern w:val="1"/>
          <w:sz w:val="28"/>
          <w:szCs w:val="28"/>
        </w:rPr>
        <w:t>Основная (утверждаемая) часть</w:t>
      </w:r>
    </w:p>
    <w:p w:rsidR="00D90CA4" w:rsidRPr="00F8157B" w:rsidRDefault="00D90CA4" w:rsidP="00D90CA4">
      <w:pPr>
        <w:rPr>
          <w:b/>
          <w:sz w:val="32"/>
          <w:szCs w:val="32"/>
        </w:rPr>
      </w:pPr>
    </w:p>
    <w:p w:rsidR="00D90CA4" w:rsidRPr="00860DF4" w:rsidRDefault="00D90CA4" w:rsidP="00D90CA4">
      <w:pPr>
        <w:ind w:firstLine="709"/>
        <w:jc w:val="center"/>
        <w:rPr>
          <w:b/>
          <w:sz w:val="28"/>
          <w:szCs w:val="28"/>
        </w:rPr>
      </w:pPr>
      <w:r w:rsidRPr="00D90CA4">
        <w:rPr>
          <w:b/>
          <w:sz w:val="28"/>
          <w:szCs w:val="28"/>
        </w:rPr>
        <w:t>02/01/2021 - ПМ</w:t>
      </w:r>
    </w:p>
    <w:p w:rsidR="00F57EF5" w:rsidRDefault="00D90CA4" w:rsidP="00D90CA4">
      <w:pPr>
        <w:ind w:firstLine="709"/>
        <w:jc w:val="center"/>
        <w:rPr>
          <w:i/>
          <w:sz w:val="28"/>
          <w:szCs w:val="28"/>
        </w:rPr>
      </w:pPr>
      <w:r w:rsidRPr="00860DF4">
        <w:rPr>
          <w:sz w:val="28"/>
          <w:szCs w:val="28"/>
        </w:rPr>
        <w:t xml:space="preserve">Договор </w:t>
      </w:r>
      <w:r w:rsidRPr="00D90CA4">
        <w:rPr>
          <w:sz w:val="28"/>
          <w:szCs w:val="28"/>
        </w:rPr>
        <w:t>№02/01 от 13.01.2021 г.</w:t>
      </w:r>
    </w:p>
    <w:p w:rsidR="00D90CA4" w:rsidRDefault="00D90CA4" w:rsidP="00F57EF5">
      <w:pPr>
        <w:rPr>
          <w:i/>
          <w:sz w:val="28"/>
          <w:szCs w:val="28"/>
        </w:rPr>
      </w:pPr>
    </w:p>
    <w:p w:rsidR="00D90CA4" w:rsidRDefault="00D90CA4" w:rsidP="00F57EF5">
      <w:pPr>
        <w:rPr>
          <w:i/>
          <w:sz w:val="28"/>
          <w:szCs w:val="28"/>
        </w:rPr>
      </w:pPr>
    </w:p>
    <w:p w:rsidR="00FF20D9" w:rsidRDefault="00FF20D9" w:rsidP="00F57EF5">
      <w:pPr>
        <w:rPr>
          <w:i/>
          <w:sz w:val="28"/>
          <w:szCs w:val="28"/>
        </w:rPr>
      </w:pPr>
    </w:p>
    <w:p w:rsidR="00F57EF5" w:rsidRPr="001F3B55" w:rsidRDefault="00F57EF5" w:rsidP="00F57EF5">
      <w:pPr>
        <w:rPr>
          <w:i/>
          <w:sz w:val="28"/>
          <w:szCs w:val="28"/>
        </w:rPr>
      </w:pPr>
    </w:p>
    <w:p w:rsidR="00B0005F" w:rsidRDefault="00B0005F" w:rsidP="00B0005F">
      <w:pPr>
        <w:ind w:firstLine="709"/>
        <w:rPr>
          <w:sz w:val="28"/>
          <w:szCs w:val="28"/>
        </w:rPr>
      </w:pPr>
      <w:r>
        <w:rPr>
          <w:sz w:val="28"/>
          <w:szCs w:val="28"/>
        </w:rPr>
        <w:t>Генеральный д</w:t>
      </w:r>
      <w:r w:rsidRPr="001F3B55">
        <w:rPr>
          <w:sz w:val="28"/>
          <w:szCs w:val="28"/>
        </w:rPr>
        <w:t>иректор</w:t>
      </w:r>
    </w:p>
    <w:p w:rsidR="00B0005F" w:rsidRPr="001F3B55" w:rsidRDefault="00B0005F" w:rsidP="00B0005F">
      <w:pPr>
        <w:ind w:firstLine="709"/>
        <w:rPr>
          <w:sz w:val="28"/>
          <w:szCs w:val="28"/>
        </w:rPr>
      </w:pPr>
      <w:r w:rsidRPr="001F3B55">
        <w:rPr>
          <w:sz w:val="28"/>
          <w:szCs w:val="28"/>
        </w:rPr>
        <w:t xml:space="preserve"> ООО «НПП «Кадастр-Дон»</w:t>
      </w:r>
      <w:r w:rsidRPr="001F3B55">
        <w:rPr>
          <w:sz w:val="28"/>
          <w:szCs w:val="28"/>
        </w:rPr>
        <w:tab/>
        <w:t xml:space="preserve">                      </w:t>
      </w:r>
      <w:r>
        <w:rPr>
          <w:sz w:val="28"/>
          <w:szCs w:val="28"/>
        </w:rPr>
        <w:t xml:space="preserve">                          В</w:t>
      </w:r>
      <w:r w:rsidRPr="001F3B55">
        <w:rPr>
          <w:sz w:val="28"/>
          <w:szCs w:val="28"/>
        </w:rPr>
        <w:t>.</w:t>
      </w:r>
      <w:r>
        <w:rPr>
          <w:sz w:val="28"/>
          <w:szCs w:val="28"/>
        </w:rPr>
        <w:t>В</w:t>
      </w:r>
      <w:r w:rsidRPr="001F3B55">
        <w:rPr>
          <w:sz w:val="28"/>
          <w:szCs w:val="28"/>
        </w:rPr>
        <w:t xml:space="preserve">. </w:t>
      </w:r>
      <w:r>
        <w:rPr>
          <w:sz w:val="28"/>
          <w:szCs w:val="28"/>
        </w:rPr>
        <w:t>Поляков</w:t>
      </w:r>
    </w:p>
    <w:p w:rsidR="00B0005F" w:rsidRPr="001F3B55" w:rsidRDefault="00B0005F" w:rsidP="00B0005F">
      <w:pPr>
        <w:ind w:firstLine="709"/>
        <w:jc w:val="center"/>
        <w:rPr>
          <w:sz w:val="28"/>
          <w:szCs w:val="28"/>
        </w:rPr>
      </w:pPr>
    </w:p>
    <w:p w:rsidR="00B0005F" w:rsidRPr="001F3B55" w:rsidRDefault="00B0005F" w:rsidP="00B0005F">
      <w:pPr>
        <w:ind w:firstLine="709"/>
        <w:jc w:val="center"/>
        <w:rPr>
          <w:sz w:val="28"/>
          <w:szCs w:val="28"/>
        </w:rPr>
      </w:pPr>
    </w:p>
    <w:p w:rsidR="00B0005F" w:rsidRPr="00F57EF5" w:rsidRDefault="00B0005F" w:rsidP="00B0005F">
      <w:pPr>
        <w:ind w:firstLine="709"/>
        <w:rPr>
          <w:sz w:val="28"/>
          <w:szCs w:val="28"/>
        </w:rPr>
      </w:pPr>
      <w:r w:rsidRPr="00953B45">
        <w:rPr>
          <w:sz w:val="28"/>
          <w:szCs w:val="28"/>
        </w:rPr>
        <w:t>Главный инженер проекта</w:t>
      </w:r>
      <w:r w:rsidRPr="001F3B55">
        <w:rPr>
          <w:sz w:val="28"/>
          <w:szCs w:val="28"/>
        </w:rPr>
        <w:tab/>
      </w:r>
      <w:r w:rsidRPr="001F3B55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                                   В.В. Шмакова</w:t>
      </w:r>
    </w:p>
    <w:p w:rsidR="00B0005F" w:rsidRDefault="00B0005F" w:rsidP="00B0005F">
      <w:pPr>
        <w:ind w:firstLine="709"/>
        <w:jc w:val="center"/>
        <w:rPr>
          <w:sz w:val="28"/>
          <w:szCs w:val="28"/>
        </w:rPr>
      </w:pPr>
    </w:p>
    <w:p w:rsidR="00D90CA4" w:rsidRDefault="00D90CA4" w:rsidP="00B0005F">
      <w:pPr>
        <w:ind w:firstLine="709"/>
        <w:jc w:val="center"/>
        <w:rPr>
          <w:sz w:val="28"/>
          <w:szCs w:val="28"/>
        </w:rPr>
      </w:pPr>
    </w:p>
    <w:p w:rsidR="00D90CA4" w:rsidRDefault="00D90CA4" w:rsidP="00B0005F">
      <w:pPr>
        <w:ind w:firstLine="709"/>
        <w:jc w:val="center"/>
        <w:rPr>
          <w:sz w:val="28"/>
          <w:szCs w:val="28"/>
        </w:rPr>
      </w:pPr>
    </w:p>
    <w:p w:rsidR="00B0005F" w:rsidRPr="00140F74" w:rsidRDefault="00B0005F" w:rsidP="00B0005F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Ростов-на-Дону</w:t>
      </w:r>
    </w:p>
    <w:p w:rsidR="00D90CA4" w:rsidRDefault="00B0005F" w:rsidP="00B0005F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D90CA4">
        <w:rPr>
          <w:sz w:val="28"/>
          <w:szCs w:val="28"/>
        </w:rPr>
        <w:t>1</w:t>
      </w:r>
      <w:r w:rsidRPr="00140F74">
        <w:rPr>
          <w:sz w:val="28"/>
          <w:szCs w:val="28"/>
        </w:rPr>
        <w:t xml:space="preserve"> г.</w:t>
      </w:r>
    </w:p>
    <w:p w:rsidR="0097349D" w:rsidRDefault="0097349D" w:rsidP="00605F9C">
      <w:pPr>
        <w:jc w:val="center"/>
        <w:rPr>
          <w:sz w:val="28"/>
          <w:szCs w:val="28"/>
        </w:rPr>
      </w:pPr>
    </w:p>
    <w:p w:rsidR="00B0005F" w:rsidRDefault="00B0005F" w:rsidP="00605F9C">
      <w:pPr>
        <w:jc w:val="center"/>
        <w:rPr>
          <w:sz w:val="28"/>
          <w:szCs w:val="28"/>
        </w:rPr>
      </w:pPr>
    </w:p>
    <w:p w:rsidR="0097349D" w:rsidRDefault="007C0433" w:rsidP="0097349D">
      <w:pPr>
        <w:jc w:val="center"/>
      </w:pPr>
      <w:r>
        <w:rPr>
          <w:noProof/>
        </w:rPr>
        <w:pict>
          <v:rect id="_x0000_s1045" style="position:absolute;left:0;text-align:left;margin-left:-13.05pt;margin-top:-21.95pt;width:496.45pt;height:756.55pt;z-index:251674624" filled="f" strokecolor="blue" strokeweight="6pt">
            <v:stroke linestyle="thickBetweenThin"/>
          </v:rect>
        </w:pict>
      </w:r>
      <w:r>
        <w:rPr>
          <w:noProof/>
        </w:rPr>
        <w:pict>
          <v:shape id="_x0000_s1047" type="#_x0000_t202" style="position:absolute;left:0;text-align:left;margin-left:115.15pt;margin-top:-12.9pt;width:342pt;height:60.25pt;z-index:251676672" filled="f" stroked="f">
            <v:textbox style="mso-next-textbox:#_x0000_s1047">
              <w:txbxContent>
                <w:p w:rsidR="00304230" w:rsidRPr="00780EBE" w:rsidRDefault="00304230" w:rsidP="0097349D">
                  <w:pPr>
                    <w:jc w:val="center"/>
                    <w:rPr>
                      <w:rFonts w:ascii="Century Gothic" w:hAnsi="Century Gothic" w:cs="Century Gothic"/>
                      <w:b/>
                      <w:bCs/>
                      <w:color w:val="000080"/>
                      <w:spacing w:val="20"/>
                      <w:sz w:val="22"/>
                      <w:szCs w:val="22"/>
                    </w:rPr>
                  </w:pPr>
                  <w:r w:rsidRPr="00780EBE">
                    <w:rPr>
                      <w:rFonts w:ascii="Century Gothic" w:hAnsi="Century Gothic" w:cs="Century Gothic"/>
                      <w:b/>
                      <w:bCs/>
                      <w:color w:val="000080"/>
                      <w:spacing w:val="20"/>
                      <w:sz w:val="22"/>
                      <w:szCs w:val="22"/>
                    </w:rPr>
                    <w:t>ОБЩЕСТВО С ОГРАНИЧЕННОЙ ОТВЕТСТВЕННОСТЬЮ</w:t>
                  </w:r>
                </w:p>
                <w:p w:rsidR="00304230" w:rsidRPr="00780EBE" w:rsidRDefault="00304230" w:rsidP="0097349D">
                  <w:pPr>
                    <w:jc w:val="center"/>
                    <w:rPr>
                      <w:rFonts w:ascii="Century Gothic" w:hAnsi="Century Gothic" w:cs="Century Gothic"/>
                      <w:b/>
                      <w:bCs/>
                      <w:color w:val="000080"/>
                      <w:spacing w:val="20"/>
                      <w:sz w:val="22"/>
                      <w:szCs w:val="22"/>
                    </w:rPr>
                  </w:pPr>
                  <w:r>
                    <w:rPr>
                      <w:rFonts w:ascii="Century Gothic" w:hAnsi="Century Gothic" w:cs="Century Gothic"/>
                      <w:b/>
                      <w:bCs/>
                      <w:color w:val="000080"/>
                      <w:spacing w:val="20"/>
                      <w:sz w:val="22"/>
                      <w:szCs w:val="22"/>
                    </w:rPr>
                    <w:t>“НАУЧНО-ПРОИЗВОДСТВЕННОЕПРЕДПРИЯТИЕ</w:t>
                  </w:r>
                </w:p>
                <w:p w:rsidR="00304230" w:rsidRPr="00780EBE" w:rsidRDefault="00304230" w:rsidP="0097349D">
                  <w:pPr>
                    <w:spacing w:line="192" w:lineRule="auto"/>
                    <w:jc w:val="center"/>
                    <w:rPr>
                      <w:rFonts w:ascii="Century Gothic" w:hAnsi="Century Gothic" w:cs="Century Gothic"/>
                      <w:b/>
                      <w:bCs/>
                      <w:color w:val="000080"/>
                      <w:spacing w:val="60"/>
                      <w:sz w:val="48"/>
                      <w:szCs w:val="48"/>
                    </w:rPr>
                  </w:pPr>
                  <w:r w:rsidRPr="00780EBE">
                    <w:rPr>
                      <w:rFonts w:ascii="Century Gothic" w:hAnsi="Century Gothic" w:cs="Century Gothic"/>
                      <w:b/>
                      <w:bCs/>
                      <w:color w:val="000080"/>
                      <w:spacing w:val="60"/>
                      <w:sz w:val="48"/>
                      <w:szCs w:val="48"/>
                    </w:rPr>
                    <w:t>“КАДАСТР</w:t>
                  </w:r>
                  <w:r>
                    <w:rPr>
                      <w:rFonts w:ascii="Century Gothic" w:hAnsi="Century Gothic" w:cs="Century Gothic"/>
                      <w:b/>
                      <w:bCs/>
                      <w:color w:val="000080"/>
                      <w:spacing w:val="60"/>
                      <w:sz w:val="48"/>
                      <w:szCs w:val="48"/>
                    </w:rPr>
                    <w:t>-ДОН</w:t>
                  </w:r>
                  <w:r w:rsidRPr="00780EBE">
                    <w:rPr>
                      <w:rFonts w:ascii="Century Gothic" w:hAnsi="Century Gothic" w:cs="Century Gothic"/>
                      <w:b/>
                      <w:bCs/>
                      <w:color w:val="000080"/>
                      <w:spacing w:val="60"/>
                      <w:sz w:val="48"/>
                      <w:szCs w:val="48"/>
                    </w:rPr>
                    <w:t>”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6" type="#_x0000_t75" style="position:absolute;left:0;text-align:left;margin-left:-.1pt;margin-top:-8.4pt;width:475.25pt;height:106.15pt;z-index:251675648">
            <v:imagedata r:id="rId8" o:title=""/>
          </v:shape>
          <o:OLEObject Type="Embed" ProgID="Msxml2.SAXXMLReader.5.0" ShapeID="_x0000_s1046" DrawAspect="Content" ObjectID="_1677051757" r:id="rId10"/>
        </w:pict>
      </w:r>
    </w:p>
    <w:p w:rsidR="0097349D" w:rsidRPr="00252761" w:rsidRDefault="0097349D" w:rsidP="0097349D"/>
    <w:p w:rsidR="0097349D" w:rsidRPr="00252761" w:rsidRDefault="0097349D" w:rsidP="0097349D"/>
    <w:p w:rsidR="0097349D" w:rsidRPr="00252761" w:rsidRDefault="007C0433" w:rsidP="0097349D">
      <w:r>
        <w:rPr>
          <w:noProof/>
        </w:rPr>
        <w:pict>
          <v:shape id="_x0000_s1048" type="#_x0000_t202" style="position:absolute;margin-left:-13.05pt;margin-top:5.95pt;width:488.2pt;height:26.95pt;z-index:251677696" filled="f" stroked="f">
            <v:textbox style="mso-next-textbox:#_x0000_s1048">
              <w:txbxContent>
                <w:p w:rsidR="00304230" w:rsidRPr="001A659F" w:rsidRDefault="00304230" w:rsidP="0097349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1A659F">
                    <w:rPr>
                      <w:b/>
                      <w:bCs/>
                      <w:sz w:val="20"/>
                      <w:szCs w:val="20"/>
                    </w:rPr>
                    <w:t>Россия, 344082, г. Ростов-на-Дону, пр. Сиверса, 1,оф. 45-46, Тел./факс: 8(863) 205-42-53/205-42-54</w:t>
                  </w:r>
                </w:p>
              </w:txbxContent>
            </v:textbox>
          </v:shape>
        </w:pict>
      </w:r>
    </w:p>
    <w:p w:rsidR="0097349D" w:rsidRPr="00252761" w:rsidRDefault="0097349D" w:rsidP="0097349D"/>
    <w:p w:rsidR="0097349D" w:rsidRPr="00252761" w:rsidRDefault="0097349D" w:rsidP="0097349D"/>
    <w:p w:rsidR="0097349D" w:rsidRPr="00252761" w:rsidRDefault="0097349D" w:rsidP="0097349D"/>
    <w:p w:rsidR="00D90CA4" w:rsidRDefault="00D90CA4" w:rsidP="00D90CA4">
      <w:pPr>
        <w:ind w:firstLine="709"/>
        <w:jc w:val="center"/>
        <w:rPr>
          <w:b/>
          <w:sz w:val="32"/>
          <w:szCs w:val="32"/>
        </w:rPr>
      </w:pPr>
    </w:p>
    <w:p w:rsidR="00D90CA4" w:rsidRDefault="00D90CA4" w:rsidP="00D90CA4">
      <w:pPr>
        <w:ind w:firstLine="709"/>
        <w:jc w:val="center"/>
        <w:rPr>
          <w:b/>
          <w:sz w:val="32"/>
          <w:szCs w:val="32"/>
        </w:rPr>
      </w:pPr>
    </w:p>
    <w:p w:rsidR="00D90CA4" w:rsidRPr="00637A84" w:rsidRDefault="00D90CA4" w:rsidP="00D90CA4">
      <w:pPr>
        <w:ind w:firstLine="709"/>
        <w:jc w:val="center"/>
        <w:rPr>
          <w:b/>
          <w:sz w:val="32"/>
          <w:szCs w:val="32"/>
        </w:rPr>
      </w:pPr>
      <w:r w:rsidRPr="008E2FE2">
        <w:rPr>
          <w:b/>
          <w:sz w:val="32"/>
          <w:szCs w:val="32"/>
        </w:rPr>
        <w:t xml:space="preserve">ПРОЕКТ </w:t>
      </w:r>
      <w:r>
        <w:rPr>
          <w:b/>
          <w:sz w:val="32"/>
          <w:szCs w:val="32"/>
        </w:rPr>
        <w:t xml:space="preserve">МЕЖЕВАНИЯ ТЕРРИТОРИИ </w:t>
      </w:r>
      <w:r w:rsidRPr="00637A84">
        <w:rPr>
          <w:b/>
          <w:sz w:val="32"/>
          <w:szCs w:val="32"/>
        </w:rPr>
        <w:t>ОБЪЕКТА:</w:t>
      </w:r>
    </w:p>
    <w:p w:rsidR="00D90CA4" w:rsidRDefault="00D90CA4" w:rsidP="00D90CA4">
      <w:pPr>
        <w:ind w:firstLine="709"/>
        <w:jc w:val="center"/>
        <w:rPr>
          <w:b/>
          <w:sz w:val="32"/>
          <w:szCs w:val="32"/>
        </w:rPr>
      </w:pPr>
    </w:p>
    <w:p w:rsidR="00D90CA4" w:rsidRDefault="00D90CA4" w:rsidP="00D90CA4">
      <w:pPr>
        <w:ind w:firstLine="709"/>
        <w:jc w:val="center"/>
        <w:rPr>
          <w:b/>
          <w:sz w:val="32"/>
          <w:szCs w:val="32"/>
        </w:rPr>
      </w:pPr>
    </w:p>
    <w:p w:rsidR="00D90CA4" w:rsidRPr="00637A84" w:rsidRDefault="00D90CA4" w:rsidP="00D90CA4">
      <w:pPr>
        <w:ind w:firstLine="709"/>
        <w:jc w:val="center"/>
        <w:rPr>
          <w:b/>
          <w:sz w:val="32"/>
          <w:szCs w:val="32"/>
        </w:rPr>
      </w:pPr>
    </w:p>
    <w:p w:rsidR="00D90CA4" w:rsidRDefault="00D90CA4" w:rsidP="00D90CA4">
      <w:pPr>
        <w:rPr>
          <w:sz w:val="28"/>
          <w:szCs w:val="28"/>
        </w:rPr>
      </w:pPr>
    </w:p>
    <w:p w:rsidR="00D90CA4" w:rsidRDefault="00D90CA4" w:rsidP="00D90CA4">
      <w:pPr>
        <w:rPr>
          <w:sz w:val="28"/>
          <w:szCs w:val="28"/>
        </w:rPr>
      </w:pPr>
    </w:p>
    <w:p w:rsidR="00D90CA4" w:rsidRDefault="00D90CA4" w:rsidP="00D90CA4">
      <w:pPr>
        <w:ind w:firstLine="709"/>
        <w:jc w:val="center"/>
        <w:rPr>
          <w:b/>
          <w:sz w:val="32"/>
          <w:szCs w:val="32"/>
        </w:rPr>
      </w:pPr>
      <w:r w:rsidRPr="00D90CA4">
        <w:rPr>
          <w:sz w:val="28"/>
          <w:szCs w:val="28"/>
        </w:rPr>
        <w:t>Проект межевания территории в кадастровом  квартале 61:46:0012601  в отношении земельного участка с кадастровым номером 61:46:0012601:302 с прилегающей к нему территорией вдоль автодороги по адресу: Российская Федерация, Ростовская область, г. Батайск, туп. Ольгинский</w:t>
      </w:r>
    </w:p>
    <w:p w:rsidR="00D90CA4" w:rsidRDefault="00D90CA4" w:rsidP="00D90CA4">
      <w:pPr>
        <w:ind w:firstLine="709"/>
        <w:jc w:val="center"/>
        <w:rPr>
          <w:b/>
          <w:sz w:val="32"/>
          <w:szCs w:val="32"/>
        </w:rPr>
      </w:pPr>
    </w:p>
    <w:p w:rsidR="00D90CA4" w:rsidRDefault="00D90CA4" w:rsidP="00D90CA4">
      <w:pPr>
        <w:ind w:firstLine="709"/>
        <w:jc w:val="center"/>
        <w:rPr>
          <w:b/>
          <w:sz w:val="32"/>
          <w:szCs w:val="32"/>
        </w:rPr>
      </w:pPr>
    </w:p>
    <w:p w:rsidR="00D90CA4" w:rsidRDefault="00D90CA4" w:rsidP="00D90CA4">
      <w:pPr>
        <w:ind w:firstLine="709"/>
        <w:jc w:val="center"/>
        <w:rPr>
          <w:b/>
          <w:sz w:val="32"/>
          <w:szCs w:val="32"/>
        </w:rPr>
      </w:pPr>
    </w:p>
    <w:p w:rsidR="00D90CA4" w:rsidRDefault="00D90CA4" w:rsidP="00D90CA4">
      <w:pPr>
        <w:ind w:firstLine="709"/>
        <w:jc w:val="center"/>
        <w:rPr>
          <w:b/>
          <w:sz w:val="32"/>
          <w:szCs w:val="32"/>
        </w:rPr>
      </w:pPr>
    </w:p>
    <w:p w:rsidR="00D90CA4" w:rsidRPr="00F8415C" w:rsidRDefault="00D90CA4" w:rsidP="00D90CA4">
      <w:pPr>
        <w:ind w:firstLine="709"/>
        <w:jc w:val="center"/>
        <w:rPr>
          <w:b/>
          <w:sz w:val="32"/>
          <w:szCs w:val="32"/>
        </w:rPr>
      </w:pPr>
      <w:r w:rsidRPr="00F8415C">
        <w:rPr>
          <w:b/>
          <w:sz w:val="32"/>
          <w:szCs w:val="32"/>
        </w:rPr>
        <w:t xml:space="preserve">Том </w:t>
      </w:r>
      <w:r>
        <w:rPr>
          <w:b/>
          <w:sz w:val="32"/>
          <w:szCs w:val="32"/>
        </w:rPr>
        <w:t>2</w:t>
      </w:r>
    </w:p>
    <w:p w:rsidR="00D90CA4" w:rsidRDefault="00D90CA4" w:rsidP="00D90CA4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941F45">
        <w:rPr>
          <w:b/>
          <w:sz w:val="28"/>
          <w:szCs w:val="28"/>
        </w:rPr>
        <w:t xml:space="preserve">роект </w:t>
      </w:r>
      <w:r>
        <w:rPr>
          <w:b/>
          <w:sz w:val="28"/>
          <w:szCs w:val="28"/>
        </w:rPr>
        <w:t>межевания</w:t>
      </w:r>
      <w:r w:rsidRPr="00941F45">
        <w:rPr>
          <w:b/>
          <w:sz w:val="28"/>
          <w:szCs w:val="28"/>
        </w:rPr>
        <w:t xml:space="preserve"> территории</w:t>
      </w:r>
    </w:p>
    <w:p w:rsidR="00D90CA4" w:rsidRPr="0036491B" w:rsidRDefault="00D90CA4" w:rsidP="00D90CA4">
      <w:pPr>
        <w:ind w:firstLine="709"/>
        <w:jc w:val="center"/>
        <w:rPr>
          <w:b/>
          <w:sz w:val="28"/>
          <w:szCs w:val="28"/>
        </w:rPr>
      </w:pPr>
      <w:r>
        <w:rPr>
          <w:rFonts w:eastAsia="SimSun"/>
          <w:b/>
          <w:i/>
          <w:kern w:val="1"/>
          <w:sz w:val="28"/>
          <w:szCs w:val="28"/>
        </w:rPr>
        <w:t>Материалы по обоснованию</w:t>
      </w:r>
    </w:p>
    <w:p w:rsidR="00D90CA4" w:rsidRPr="00941F45" w:rsidRDefault="00D90CA4" w:rsidP="00D90CA4">
      <w:pPr>
        <w:ind w:firstLine="709"/>
        <w:jc w:val="center"/>
        <w:rPr>
          <w:b/>
          <w:sz w:val="28"/>
          <w:szCs w:val="28"/>
        </w:rPr>
      </w:pPr>
    </w:p>
    <w:p w:rsidR="00D90CA4" w:rsidRPr="00F8157B" w:rsidRDefault="00D90CA4" w:rsidP="00D90CA4">
      <w:pPr>
        <w:rPr>
          <w:b/>
          <w:sz w:val="32"/>
          <w:szCs w:val="32"/>
        </w:rPr>
      </w:pPr>
    </w:p>
    <w:p w:rsidR="00D90CA4" w:rsidRPr="00860DF4" w:rsidRDefault="00D90CA4" w:rsidP="00D90CA4">
      <w:pPr>
        <w:ind w:firstLine="709"/>
        <w:jc w:val="center"/>
        <w:rPr>
          <w:b/>
          <w:sz w:val="28"/>
          <w:szCs w:val="28"/>
        </w:rPr>
      </w:pPr>
      <w:r w:rsidRPr="00D90CA4">
        <w:rPr>
          <w:b/>
          <w:sz w:val="28"/>
          <w:szCs w:val="28"/>
        </w:rPr>
        <w:t>02/01/2021 - ПМ</w:t>
      </w:r>
    </w:p>
    <w:p w:rsidR="00D90CA4" w:rsidRDefault="00D90CA4" w:rsidP="00D90CA4">
      <w:pPr>
        <w:ind w:firstLine="709"/>
        <w:jc w:val="center"/>
        <w:rPr>
          <w:i/>
          <w:sz w:val="28"/>
          <w:szCs w:val="28"/>
        </w:rPr>
      </w:pPr>
      <w:r w:rsidRPr="00860DF4">
        <w:rPr>
          <w:sz w:val="28"/>
          <w:szCs w:val="28"/>
        </w:rPr>
        <w:t xml:space="preserve">Договор </w:t>
      </w:r>
      <w:r w:rsidRPr="00D90CA4">
        <w:rPr>
          <w:sz w:val="28"/>
          <w:szCs w:val="28"/>
        </w:rPr>
        <w:t>№02/01 от 13.01.2021 г.</w:t>
      </w:r>
    </w:p>
    <w:p w:rsidR="00F57EF5" w:rsidRPr="001F3B55" w:rsidRDefault="00F57EF5" w:rsidP="00F57EF5">
      <w:pPr>
        <w:rPr>
          <w:i/>
          <w:sz w:val="28"/>
          <w:szCs w:val="28"/>
        </w:rPr>
      </w:pPr>
    </w:p>
    <w:p w:rsidR="00304230" w:rsidRPr="001F3B55" w:rsidRDefault="00304230" w:rsidP="00304230">
      <w:pPr>
        <w:rPr>
          <w:i/>
          <w:sz w:val="28"/>
          <w:szCs w:val="28"/>
        </w:rPr>
      </w:pPr>
    </w:p>
    <w:p w:rsidR="00B0005F" w:rsidRDefault="00B0005F" w:rsidP="00B0005F">
      <w:pPr>
        <w:ind w:firstLine="709"/>
        <w:rPr>
          <w:sz w:val="28"/>
          <w:szCs w:val="28"/>
        </w:rPr>
      </w:pPr>
      <w:r>
        <w:rPr>
          <w:sz w:val="28"/>
          <w:szCs w:val="28"/>
        </w:rPr>
        <w:t>Генеральный д</w:t>
      </w:r>
      <w:r w:rsidRPr="001F3B55">
        <w:rPr>
          <w:sz w:val="28"/>
          <w:szCs w:val="28"/>
        </w:rPr>
        <w:t>иректор</w:t>
      </w:r>
    </w:p>
    <w:p w:rsidR="00B0005F" w:rsidRPr="001F3B55" w:rsidRDefault="00B0005F" w:rsidP="00B0005F">
      <w:pPr>
        <w:ind w:firstLine="709"/>
        <w:rPr>
          <w:sz w:val="28"/>
          <w:szCs w:val="28"/>
        </w:rPr>
      </w:pPr>
      <w:r w:rsidRPr="001F3B55">
        <w:rPr>
          <w:sz w:val="28"/>
          <w:szCs w:val="28"/>
        </w:rPr>
        <w:t xml:space="preserve"> ООО «НПП «Кадастр-Дон»</w:t>
      </w:r>
      <w:r w:rsidRPr="001F3B55">
        <w:rPr>
          <w:sz w:val="28"/>
          <w:szCs w:val="28"/>
        </w:rPr>
        <w:tab/>
        <w:t xml:space="preserve">                      </w:t>
      </w:r>
      <w:r>
        <w:rPr>
          <w:sz w:val="28"/>
          <w:szCs w:val="28"/>
        </w:rPr>
        <w:t xml:space="preserve">                          В</w:t>
      </w:r>
      <w:r w:rsidRPr="001F3B55">
        <w:rPr>
          <w:sz w:val="28"/>
          <w:szCs w:val="28"/>
        </w:rPr>
        <w:t>.</w:t>
      </w:r>
      <w:r>
        <w:rPr>
          <w:sz w:val="28"/>
          <w:szCs w:val="28"/>
        </w:rPr>
        <w:t>В</w:t>
      </w:r>
      <w:r w:rsidRPr="001F3B55">
        <w:rPr>
          <w:sz w:val="28"/>
          <w:szCs w:val="28"/>
        </w:rPr>
        <w:t xml:space="preserve">. </w:t>
      </w:r>
      <w:r>
        <w:rPr>
          <w:sz w:val="28"/>
          <w:szCs w:val="28"/>
        </w:rPr>
        <w:t>Поляков</w:t>
      </w:r>
    </w:p>
    <w:p w:rsidR="00B0005F" w:rsidRPr="001F3B55" w:rsidRDefault="00B0005F" w:rsidP="00B0005F">
      <w:pPr>
        <w:ind w:firstLine="709"/>
        <w:jc w:val="center"/>
        <w:rPr>
          <w:sz w:val="28"/>
          <w:szCs w:val="28"/>
        </w:rPr>
      </w:pPr>
    </w:p>
    <w:p w:rsidR="00B0005F" w:rsidRPr="001F3B55" w:rsidRDefault="00B0005F" w:rsidP="00B0005F">
      <w:pPr>
        <w:ind w:firstLine="709"/>
        <w:jc w:val="center"/>
        <w:rPr>
          <w:sz w:val="28"/>
          <w:szCs w:val="28"/>
        </w:rPr>
      </w:pPr>
    </w:p>
    <w:p w:rsidR="00B0005F" w:rsidRPr="00F57EF5" w:rsidRDefault="00B0005F" w:rsidP="00B0005F">
      <w:pPr>
        <w:ind w:firstLine="709"/>
        <w:rPr>
          <w:sz w:val="28"/>
          <w:szCs w:val="28"/>
        </w:rPr>
      </w:pPr>
      <w:r w:rsidRPr="00953B45">
        <w:rPr>
          <w:sz w:val="28"/>
          <w:szCs w:val="28"/>
        </w:rPr>
        <w:t>Главный инженер проекта</w:t>
      </w:r>
      <w:r w:rsidRPr="001F3B55">
        <w:rPr>
          <w:sz w:val="28"/>
          <w:szCs w:val="28"/>
        </w:rPr>
        <w:tab/>
      </w:r>
      <w:r w:rsidRPr="001F3B55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                                   В.В. Шмакова</w:t>
      </w:r>
    </w:p>
    <w:p w:rsidR="00B0005F" w:rsidRDefault="00B0005F" w:rsidP="00B0005F">
      <w:pPr>
        <w:ind w:firstLine="709"/>
        <w:jc w:val="center"/>
        <w:rPr>
          <w:sz w:val="28"/>
          <w:szCs w:val="28"/>
        </w:rPr>
      </w:pPr>
    </w:p>
    <w:p w:rsidR="00D90CA4" w:rsidRDefault="00D90CA4" w:rsidP="00B0005F">
      <w:pPr>
        <w:ind w:firstLine="709"/>
        <w:jc w:val="center"/>
        <w:rPr>
          <w:sz w:val="28"/>
          <w:szCs w:val="28"/>
        </w:rPr>
      </w:pPr>
    </w:p>
    <w:p w:rsidR="00D90CA4" w:rsidRDefault="00D90CA4" w:rsidP="00B0005F">
      <w:pPr>
        <w:ind w:firstLine="709"/>
        <w:jc w:val="center"/>
        <w:rPr>
          <w:sz w:val="28"/>
          <w:szCs w:val="28"/>
        </w:rPr>
      </w:pPr>
    </w:p>
    <w:p w:rsidR="00B0005F" w:rsidRPr="00140F74" w:rsidRDefault="00B0005F" w:rsidP="00B0005F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Ростов-на-Дону</w:t>
      </w:r>
    </w:p>
    <w:p w:rsidR="0068574F" w:rsidRPr="00D90CA4" w:rsidRDefault="00D90CA4" w:rsidP="00392B93">
      <w:pPr>
        <w:ind w:firstLine="709"/>
        <w:jc w:val="center"/>
      </w:pPr>
      <w:r>
        <w:rPr>
          <w:sz w:val="28"/>
          <w:szCs w:val="28"/>
        </w:rPr>
        <w:t>2021</w:t>
      </w:r>
      <w:r w:rsidR="00B0005F" w:rsidRPr="00140F74">
        <w:rPr>
          <w:sz w:val="28"/>
          <w:szCs w:val="28"/>
        </w:rPr>
        <w:t xml:space="preserve"> г.</w:t>
      </w:r>
      <w:r w:rsidRPr="00252761">
        <w:t xml:space="preserve"> </w:t>
      </w:r>
    </w:p>
    <w:sectPr w:rsidR="0068574F" w:rsidRPr="00D90CA4" w:rsidSect="006E6997">
      <w:pgSz w:w="11906" w:h="16838"/>
      <w:pgMar w:top="1134" w:right="850" w:bottom="1134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2675" w:rsidRDefault="005C2675">
      <w:r>
        <w:separator/>
      </w:r>
    </w:p>
  </w:endnote>
  <w:endnote w:type="continuationSeparator" w:id="1">
    <w:p w:rsidR="005C2675" w:rsidRDefault="005C26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2675" w:rsidRDefault="005C2675">
      <w:r>
        <w:separator/>
      </w:r>
    </w:p>
  </w:footnote>
  <w:footnote w:type="continuationSeparator" w:id="1">
    <w:p w:rsidR="005C2675" w:rsidRDefault="005C26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13267"/>
    <w:multiLevelType w:val="hybridMultilevel"/>
    <w:tmpl w:val="B4FE05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A325AA"/>
    <w:multiLevelType w:val="hybridMultilevel"/>
    <w:tmpl w:val="2CB22D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CC8766C"/>
    <w:multiLevelType w:val="hybridMultilevel"/>
    <w:tmpl w:val="D3BEE04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30A15CD6"/>
    <w:multiLevelType w:val="hybridMultilevel"/>
    <w:tmpl w:val="D25EFB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3F20AB9"/>
    <w:multiLevelType w:val="hybridMultilevel"/>
    <w:tmpl w:val="2A4064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7B81933"/>
    <w:multiLevelType w:val="hybridMultilevel"/>
    <w:tmpl w:val="D5D4D8E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C38533D"/>
    <w:multiLevelType w:val="hybridMultilevel"/>
    <w:tmpl w:val="26784D0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7">
    <w:nsid w:val="6C3B6353"/>
    <w:multiLevelType w:val="hybridMultilevel"/>
    <w:tmpl w:val="B4FE05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6"/>
  </w:num>
  <w:num w:numId="5">
    <w:abstractNumId w:val="0"/>
  </w:num>
  <w:num w:numId="6">
    <w:abstractNumId w:val="7"/>
  </w:num>
  <w:num w:numId="7">
    <w:abstractNumId w:val="5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110594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8E46F7"/>
    <w:rsid w:val="00001D69"/>
    <w:rsid w:val="00002009"/>
    <w:rsid w:val="000052CE"/>
    <w:rsid w:val="00006C77"/>
    <w:rsid w:val="00012C88"/>
    <w:rsid w:val="00013A76"/>
    <w:rsid w:val="00015453"/>
    <w:rsid w:val="00015760"/>
    <w:rsid w:val="00025DC6"/>
    <w:rsid w:val="000312E9"/>
    <w:rsid w:val="00033E46"/>
    <w:rsid w:val="000373C4"/>
    <w:rsid w:val="0004210A"/>
    <w:rsid w:val="00043DB8"/>
    <w:rsid w:val="00055B5E"/>
    <w:rsid w:val="00057B59"/>
    <w:rsid w:val="00061BD7"/>
    <w:rsid w:val="0006329C"/>
    <w:rsid w:val="00075A60"/>
    <w:rsid w:val="00084EAB"/>
    <w:rsid w:val="00090F52"/>
    <w:rsid w:val="00094496"/>
    <w:rsid w:val="0009602F"/>
    <w:rsid w:val="000974F0"/>
    <w:rsid w:val="000A244D"/>
    <w:rsid w:val="000A3BDC"/>
    <w:rsid w:val="000B1723"/>
    <w:rsid w:val="000B63AD"/>
    <w:rsid w:val="000C7B5B"/>
    <w:rsid w:val="000D27B2"/>
    <w:rsid w:val="000D482D"/>
    <w:rsid w:val="000D5C49"/>
    <w:rsid w:val="000D715C"/>
    <w:rsid w:val="000D7701"/>
    <w:rsid w:val="000E34F2"/>
    <w:rsid w:val="000E350C"/>
    <w:rsid w:val="000E5C0A"/>
    <w:rsid w:val="000E6F49"/>
    <w:rsid w:val="000E7169"/>
    <w:rsid w:val="000E7FAB"/>
    <w:rsid w:val="000F5FBF"/>
    <w:rsid w:val="000F7660"/>
    <w:rsid w:val="00103194"/>
    <w:rsid w:val="0010446B"/>
    <w:rsid w:val="00106E3D"/>
    <w:rsid w:val="00111CFA"/>
    <w:rsid w:val="0011315B"/>
    <w:rsid w:val="00120A60"/>
    <w:rsid w:val="00121F4B"/>
    <w:rsid w:val="00126081"/>
    <w:rsid w:val="001275FC"/>
    <w:rsid w:val="00127FD0"/>
    <w:rsid w:val="00132265"/>
    <w:rsid w:val="0013364A"/>
    <w:rsid w:val="00140253"/>
    <w:rsid w:val="00140F74"/>
    <w:rsid w:val="0014618F"/>
    <w:rsid w:val="00150E15"/>
    <w:rsid w:val="00150EA9"/>
    <w:rsid w:val="00157DDE"/>
    <w:rsid w:val="001679F5"/>
    <w:rsid w:val="001843FC"/>
    <w:rsid w:val="00185FCA"/>
    <w:rsid w:val="001A0576"/>
    <w:rsid w:val="001A41C6"/>
    <w:rsid w:val="001A659F"/>
    <w:rsid w:val="001B0BCF"/>
    <w:rsid w:val="001B3C72"/>
    <w:rsid w:val="001C51DF"/>
    <w:rsid w:val="001D09AB"/>
    <w:rsid w:val="001D0D6E"/>
    <w:rsid w:val="001D7F85"/>
    <w:rsid w:val="001E58DB"/>
    <w:rsid w:val="001E5C40"/>
    <w:rsid w:val="001E5DB2"/>
    <w:rsid w:val="001E670A"/>
    <w:rsid w:val="001F3B55"/>
    <w:rsid w:val="001F48F4"/>
    <w:rsid w:val="001F5FD4"/>
    <w:rsid w:val="001F65E5"/>
    <w:rsid w:val="002017A5"/>
    <w:rsid w:val="00204BEE"/>
    <w:rsid w:val="00205F41"/>
    <w:rsid w:val="00221D2F"/>
    <w:rsid w:val="00224415"/>
    <w:rsid w:val="002313C7"/>
    <w:rsid w:val="00242796"/>
    <w:rsid w:val="002441E8"/>
    <w:rsid w:val="00250ACF"/>
    <w:rsid w:val="00252761"/>
    <w:rsid w:val="00252E7A"/>
    <w:rsid w:val="00262BC2"/>
    <w:rsid w:val="00263015"/>
    <w:rsid w:val="0026583B"/>
    <w:rsid w:val="00266D97"/>
    <w:rsid w:val="002709A3"/>
    <w:rsid w:val="002734A9"/>
    <w:rsid w:val="00274893"/>
    <w:rsid w:val="00275910"/>
    <w:rsid w:val="00297223"/>
    <w:rsid w:val="002A27CA"/>
    <w:rsid w:val="002A28DD"/>
    <w:rsid w:val="002A38F8"/>
    <w:rsid w:val="002A460F"/>
    <w:rsid w:val="002A5A20"/>
    <w:rsid w:val="002B093C"/>
    <w:rsid w:val="002D0B61"/>
    <w:rsid w:val="002D6CBB"/>
    <w:rsid w:val="002D77F8"/>
    <w:rsid w:val="002E28B2"/>
    <w:rsid w:val="002E2AE2"/>
    <w:rsid w:val="002E7DCE"/>
    <w:rsid w:val="002F420D"/>
    <w:rsid w:val="002F4ABE"/>
    <w:rsid w:val="00304230"/>
    <w:rsid w:val="0030675F"/>
    <w:rsid w:val="00310BF1"/>
    <w:rsid w:val="003156A7"/>
    <w:rsid w:val="00320AF2"/>
    <w:rsid w:val="00320D17"/>
    <w:rsid w:val="003248E5"/>
    <w:rsid w:val="00325D9B"/>
    <w:rsid w:val="00327200"/>
    <w:rsid w:val="0032740C"/>
    <w:rsid w:val="00335095"/>
    <w:rsid w:val="00335C34"/>
    <w:rsid w:val="003361E8"/>
    <w:rsid w:val="00337E12"/>
    <w:rsid w:val="00340429"/>
    <w:rsid w:val="003515A4"/>
    <w:rsid w:val="003601A8"/>
    <w:rsid w:val="00363DEB"/>
    <w:rsid w:val="0036491B"/>
    <w:rsid w:val="00364FB4"/>
    <w:rsid w:val="00370133"/>
    <w:rsid w:val="00375942"/>
    <w:rsid w:val="003773E6"/>
    <w:rsid w:val="00377458"/>
    <w:rsid w:val="0038406C"/>
    <w:rsid w:val="00392B93"/>
    <w:rsid w:val="00393C44"/>
    <w:rsid w:val="00393D15"/>
    <w:rsid w:val="00393FAE"/>
    <w:rsid w:val="00395F74"/>
    <w:rsid w:val="00396978"/>
    <w:rsid w:val="00397957"/>
    <w:rsid w:val="003A4706"/>
    <w:rsid w:val="003A76BE"/>
    <w:rsid w:val="003B26EA"/>
    <w:rsid w:val="003C6F07"/>
    <w:rsid w:val="003D0B29"/>
    <w:rsid w:val="003D595A"/>
    <w:rsid w:val="003E3A34"/>
    <w:rsid w:val="003E6280"/>
    <w:rsid w:val="003E688D"/>
    <w:rsid w:val="003F13CD"/>
    <w:rsid w:val="003F2CC7"/>
    <w:rsid w:val="003F2DDF"/>
    <w:rsid w:val="003F2F37"/>
    <w:rsid w:val="003F6AE9"/>
    <w:rsid w:val="00403003"/>
    <w:rsid w:val="00415101"/>
    <w:rsid w:val="00415C15"/>
    <w:rsid w:val="00421DC2"/>
    <w:rsid w:val="00423CEE"/>
    <w:rsid w:val="0042657F"/>
    <w:rsid w:val="0043760E"/>
    <w:rsid w:val="00441B89"/>
    <w:rsid w:val="004511F0"/>
    <w:rsid w:val="004549A9"/>
    <w:rsid w:val="00454BAF"/>
    <w:rsid w:val="00457457"/>
    <w:rsid w:val="00473914"/>
    <w:rsid w:val="00474358"/>
    <w:rsid w:val="0048620B"/>
    <w:rsid w:val="004874A2"/>
    <w:rsid w:val="00493F17"/>
    <w:rsid w:val="004940D7"/>
    <w:rsid w:val="004A00F3"/>
    <w:rsid w:val="004C0322"/>
    <w:rsid w:val="004C3772"/>
    <w:rsid w:val="004C6072"/>
    <w:rsid w:val="004C64D8"/>
    <w:rsid w:val="004D45E3"/>
    <w:rsid w:val="004D5710"/>
    <w:rsid w:val="004E6BBB"/>
    <w:rsid w:val="004E6CA9"/>
    <w:rsid w:val="004F0502"/>
    <w:rsid w:val="004F132E"/>
    <w:rsid w:val="005007CF"/>
    <w:rsid w:val="00510908"/>
    <w:rsid w:val="00510FDF"/>
    <w:rsid w:val="00517CFA"/>
    <w:rsid w:val="005242B7"/>
    <w:rsid w:val="00524349"/>
    <w:rsid w:val="00527D14"/>
    <w:rsid w:val="005301B6"/>
    <w:rsid w:val="0053113A"/>
    <w:rsid w:val="00532293"/>
    <w:rsid w:val="00540DA1"/>
    <w:rsid w:val="0054302C"/>
    <w:rsid w:val="00550E88"/>
    <w:rsid w:val="0055645E"/>
    <w:rsid w:val="0055677F"/>
    <w:rsid w:val="00565E62"/>
    <w:rsid w:val="00566560"/>
    <w:rsid w:val="005718D4"/>
    <w:rsid w:val="0057453C"/>
    <w:rsid w:val="0058296E"/>
    <w:rsid w:val="005855CC"/>
    <w:rsid w:val="0059416B"/>
    <w:rsid w:val="005A34E9"/>
    <w:rsid w:val="005A6F38"/>
    <w:rsid w:val="005B2197"/>
    <w:rsid w:val="005C2005"/>
    <w:rsid w:val="005C2675"/>
    <w:rsid w:val="005D0E91"/>
    <w:rsid w:val="005D1263"/>
    <w:rsid w:val="005D5B96"/>
    <w:rsid w:val="005D6356"/>
    <w:rsid w:val="005D65E2"/>
    <w:rsid w:val="005E106E"/>
    <w:rsid w:val="005E1DD7"/>
    <w:rsid w:val="005E57BC"/>
    <w:rsid w:val="006000FC"/>
    <w:rsid w:val="00602F81"/>
    <w:rsid w:val="00603BF4"/>
    <w:rsid w:val="00605F9C"/>
    <w:rsid w:val="0060691D"/>
    <w:rsid w:val="0061096B"/>
    <w:rsid w:val="00613BA4"/>
    <w:rsid w:val="00614471"/>
    <w:rsid w:val="00630E85"/>
    <w:rsid w:val="00637A84"/>
    <w:rsid w:val="0064319D"/>
    <w:rsid w:val="00643E77"/>
    <w:rsid w:val="00644C36"/>
    <w:rsid w:val="006472F3"/>
    <w:rsid w:val="00650902"/>
    <w:rsid w:val="0065521A"/>
    <w:rsid w:val="006555EF"/>
    <w:rsid w:val="00656927"/>
    <w:rsid w:val="00656E04"/>
    <w:rsid w:val="00663548"/>
    <w:rsid w:val="00665182"/>
    <w:rsid w:val="00666BEA"/>
    <w:rsid w:val="00667EB2"/>
    <w:rsid w:val="00670C6E"/>
    <w:rsid w:val="006816E4"/>
    <w:rsid w:val="00682AEB"/>
    <w:rsid w:val="0068574F"/>
    <w:rsid w:val="0068671E"/>
    <w:rsid w:val="00686BA1"/>
    <w:rsid w:val="006872AB"/>
    <w:rsid w:val="006958DC"/>
    <w:rsid w:val="006974E0"/>
    <w:rsid w:val="006B3B71"/>
    <w:rsid w:val="006B5D33"/>
    <w:rsid w:val="006B5F52"/>
    <w:rsid w:val="006C0116"/>
    <w:rsid w:val="006C1A6A"/>
    <w:rsid w:val="006C2D2D"/>
    <w:rsid w:val="006C4391"/>
    <w:rsid w:val="006C5316"/>
    <w:rsid w:val="006C5727"/>
    <w:rsid w:val="006D28EA"/>
    <w:rsid w:val="006D6DFF"/>
    <w:rsid w:val="006D7DB0"/>
    <w:rsid w:val="006E5BBA"/>
    <w:rsid w:val="006E6997"/>
    <w:rsid w:val="006F4FF6"/>
    <w:rsid w:val="00703301"/>
    <w:rsid w:val="007062FA"/>
    <w:rsid w:val="00706CD2"/>
    <w:rsid w:val="00707C0F"/>
    <w:rsid w:val="00707D24"/>
    <w:rsid w:val="007111C8"/>
    <w:rsid w:val="00726C42"/>
    <w:rsid w:val="00735859"/>
    <w:rsid w:val="00736FA1"/>
    <w:rsid w:val="00743536"/>
    <w:rsid w:val="00744B8C"/>
    <w:rsid w:val="00745703"/>
    <w:rsid w:val="00747B56"/>
    <w:rsid w:val="0076235D"/>
    <w:rsid w:val="00777218"/>
    <w:rsid w:val="00780C69"/>
    <w:rsid w:val="00780EBE"/>
    <w:rsid w:val="00781213"/>
    <w:rsid w:val="00781EA4"/>
    <w:rsid w:val="00782086"/>
    <w:rsid w:val="00784865"/>
    <w:rsid w:val="00786ABD"/>
    <w:rsid w:val="007919CE"/>
    <w:rsid w:val="00797FFE"/>
    <w:rsid w:val="007B018C"/>
    <w:rsid w:val="007B08EE"/>
    <w:rsid w:val="007B3955"/>
    <w:rsid w:val="007C0433"/>
    <w:rsid w:val="007C68A7"/>
    <w:rsid w:val="007D4234"/>
    <w:rsid w:val="007D52C0"/>
    <w:rsid w:val="007E54AF"/>
    <w:rsid w:val="007E7FFB"/>
    <w:rsid w:val="00805997"/>
    <w:rsid w:val="00813E89"/>
    <w:rsid w:val="0081719A"/>
    <w:rsid w:val="00817C5D"/>
    <w:rsid w:val="008233CD"/>
    <w:rsid w:val="0082384C"/>
    <w:rsid w:val="00824996"/>
    <w:rsid w:val="008300FE"/>
    <w:rsid w:val="0083041A"/>
    <w:rsid w:val="00830E57"/>
    <w:rsid w:val="008321F3"/>
    <w:rsid w:val="00833761"/>
    <w:rsid w:val="008344C2"/>
    <w:rsid w:val="00840CEA"/>
    <w:rsid w:val="008415BA"/>
    <w:rsid w:val="00847BD7"/>
    <w:rsid w:val="00860DF4"/>
    <w:rsid w:val="00864E50"/>
    <w:rsid w:val="00866D68"/>
    <w:rsid w:val="00867ADD"/>
    <w:rsid w:val="008754B9"/>
    <w:rsid w:val="00884A9D"/>
    <w:rsid w:val="008871C4"/>
    <w:rsid w:val="00896F19"/>
    <w:rsid w:val="008A6093"/>
    <w:rsid w:val="008A66D6"/>
    <w:rsid w:val="008B0790"/>
    <w:rsid w:val="008B1756"/>
    <w:rsid w:val="008B58DD"/>
    <w:rsid w:val="008C30E8"/>
    <w:rsid w:val="008C428D"/>
    <w:rsid w:val="008E0F7B"/>
    <w:rsid w:val="008E28F2"/>
    <w:rsid w:val="008E2FE2"/>
    <w:rsid w:val="008E46F7"/>
    <w:rsid w:val="008E4E51"/>
    <w:rsid w:val="008E7606"/>
    <w:rsid w:val="008F010A"/>
    <w:rsid w:val="008F5349"/>
    <w:rsid w:val="008F5C9D"/>
    <w:rsid w:val="008F7651"/>
    <w:rsid w:val="00901275"/>
    <w:rsid w:val="00903A0F"/>
    <w:rsid w:val="00906F85"/>
    <w:rsid w:val="00907252"/>
    <w:rsid w:val="00923115"/>
    <w:rsid w:val="009274B8"/>
    <w:rsid w:val="00935145"/>
    <w:rsid w:val="00941F45"/>
    <w:rsid w:val="00944694"/>
    <w:rsid w:val="00952F11"/>
    <w:rsid w:val="00953B45"/>
    <w:rsid w:val="009638BD"/>
    <w:rsid w:val="009639E7"/>
    <w:rsid w:val="009714CB"/>
    <w:rsid w:val="0097349D"/>
    <w:rsid w:val="0098454A"/>
    <w:rsid w:val="0098657F"/>
    <w:rsid w:val="009A2F81"/>
    <w:rsid w:val="009A364A"/>
    <w:rsid w:val="009A77DD"/>
    <w:rsid w:val="009B4228"/>
    <w:rsid w:val="009B4318"/>
    <w:rsid w:val="009C1DBB"/>
    <w:rsid w:val="009C6A47"/>
    <w:rsid w:val="009D1183"/>
    <w:rsid w:val="009D35DC"/>
    <w:rsid w:val="009D7D10"/>
    <w:rsid w:val="009F186D"/>
    <w:rsid w:val="009F4B82"/>
    <w:rsid w:val="00A04736"/>
    <w:rsid w:val="00A05E20"/>
    <w:rsid w:val="00A12A4E"/>
    <w:rsid w:val="00A2177C"/>
    <w:rsid w:val="00A22F3E"/>
    <w:rsid w:val="00A30BCF"/>
    <w:rsid w:val="00A32E54"/>
    <w:rsid w:val="00A37E6B"/>
    <w:rsid w:val="00A400F1"/>
    <w:rsid w:val="00A5024B"/>
    <w:rsid w:val="00A53372"/>
    <w:rsid w:val="00A55201"/>
    <w:rsid w:val="00A577D2"/>
    <w:rsid w:val="00A615CA"/>
    <w:rsid w:val="00A61A49"/>
    <w:rsid w:val="00A61D1E"/>
    <w:rsid w:val="00A62ABC"/>
    <w:rsid w:val="00A72224"/>
    <w:rsid w:val="00A7280E"/>
    <w:rsid w:val="00A73053"/>
    <w:rsid w:val="00A73FE4"/>
    <w:rsid w:val="00A8372B"/>
    <w:rsid w:val="00A86B4B"/>
    <w:rsid w:val="00A87D64"/>
    <w:rsid w:val="00A90615"/>
    <w:rsid w:val="00A952F8"/>
    <w:rsid w:val="00AA3B26"/>
    <w:rsid w:val="00AA7517"/>
    <w:rsid w:val="00AC03C5"/>
    <w:rsid w:val="00AC1AA8"/>
    <w:rsid w:val="00AC56C6"/>
    <w:rsid w:val="00AD1932"/>
    <w:rsid w:val="00AD554C"/>
    <w:rsid w:val="00AD672A"/>
    <w:rsid w:val="00AD7BAF"/>
    <w:rsid w:val="00AE59EA"/>
    <w:rsid w:val="00AE6E12"/>
    <w:rsid w:val="00AE7928"/>
    <w:rsid w:val="00AF0BC0"/>
    <w:rsid w:val="00B0005F"/>
    <w:rsid w:val="00B115D9"/>
    <w:rsid w:val="00B13747"/>
    <w:rsid w:val="00B20F00"/>
    <w:rsid w:val="00B252C7"/>
    <w:rsid w:val="00B274C5"/>
    <w:rsid w:val="00B3067C"/>
    <w:rsid w:val="00B37855"/>
    <w:rsid w:val="00B41D0D"/>
    <w:rsid w:val="00B42659"/>
    <w:rsid w:val="00B42D0B"/>
    <w:rsid w:val="00B465D7"/>
    <w:rsid w:val="00B46A37"/>
    <w:rsid w:val="00B46FAA"/>
    <w:rsid w:val="00B47DBB"/>
    <w:rsid w:val="00B502B7"/>
    <w:rsid w:val="00B53B19"/>
    <w:rsid w:val="00B55755"/>
    <w:rsid w:val="00B6271B"/>
    <w:rsid w:val="00B65A26"/>
    <w:rsid w:val="00B73561"/>
    <w:rsid w:val="00B73681"/>
    <w:rsid w:val="00B73846"/>
    <w:rsid w:val="00B76FF7"/>
    <w:rsid w:val="00B838C4"/>
    <w:rsid w:val="00B8528E"/>
    <w:rsid w:val="00B93046"/>
    <w:rsid w:val="00BB0686"/>
    <w:rsid w:val="00BB132A"/>
    <w:rsid w:val="00BC6461"/>
    <w:rsid w:val="00BC7942"/>
    <w:rsid w:val="00BD062A"/>
    <w:rsid w:val="00BD6C38"/>
    <w:rsid w:val="00BE48EE"/>
    <w:rsid w:val="00BE731A"/>
    <w:rsid w:val="00BF4363"/>
    <w:rsid w:val="00C205F8"/>
    <w:rsid w:val="00C2742C"/>
    <w:rsid w:val="00C35D0D"/>
    <w:rsid w:val="00C36878"/>
    <w:rsid w:val="00C515EC"/>
    <w:rsid w:val="00C53A56"/>
    <w:rsid w:val="00C60B11"/>
    <w:rsid w:val="00C63F5A"/>
    <w:rsid w:val="00C655FD"/>
    <w:rsid w:val="00C7610B"/>
    <w:rsid w:val="00C770F3"/>
    <w:rsid w:val="00C77384"/>
    <w:rsid w:val="00C9022E"/>
    <w:rsid w:val="00C95026"/>
    <w:rsid w:val="00CA2282"/>
    <w:rsid w:val="00CA2730"/>
    <w:rsid w:val="00CA4F63"/>
    <w:rsid w:val="00CB0841"/>
    <w:rsid w:val="00CB5AB7"/>
    <w:rsid w:val="00CC0C12"/>
    <w:rsid w:val="00CC55AE"/>
    <w:rsid w:val="00CD30C6"/>
    <w:rsid w:val="00CD4146"/>
    <w:rsid w:val="00CE2D82"/>
    <w:rsid w:val="00CE3D2E"/>
    <w:rsid w:val="00CE60E8"/>
    <w:rsid w:val="00D01E61"/>
    <w:rsid w:val="00D0265F"/>
    <w:rsid w:val="00D0324A"/>
    <w:rsid w:val="00D07E88"/>
    <w:rsid w:val="00D13A87"/>
    <w:rsid w:val="00D141D6"/>
    <w:rsid w:val="00D1725B"/>
    <w:rsid w:val="00D21406"/>
    <w:rsid w:val="00D24A2A"/>
    <w:rsid w:val="00D2603C"/>
    <w:rsid w:val="00D27221"/>
    <w:rsid w:val="00D3070E"/>
    <w:rsid w:val="00D41598"/>
    <w:rsid w:val="00D44AAD"/>
    <w:rsid w:val="00D45F20"/>
    <w:rsid w:val="00D4776E"/>
    <w:rsid w:val="00D51BFE"/>
    <w:rsid w:val="00D57DFF"/>
    <w:rsid w:val="00D62488"/>
    <w:rsid w:val="00D63E04"/>
    <w:rsid w:val="00D710D2"/>
    <w:rsid w:val="00D83A6C"/>
    <w:rsid w:val="00D83DE5"/>
    <w:rsid w:val="00D90CA4"/>
    <w:rsid w:val="00D9447A"/>
    <w:rsid w:val="00DA68B9"/>
    <w:rsid w:val="00DB40C3"/>
    <w:rsid w:val="00DC139F"/>
    <w:rsid w:val="00DD0E91"/>
    <w:rsid w:val="00DD2934"/>
    <w:rsid w:val="00DD46B9"/>
    <w:rsid w:val="00DE0AA4"/>
    <w:rsid w:val="00DF156D"/>
    <w:rsid w:val="00E04490"/>
    <w:rsid w:val="00E06A53"/>
    <w:rsid w:val="00E12D92"/>
    <w:rsid w:val="00E27A18"/>
    <w:rsid w:val="00E305C9"/>
    <w:rsid w:val="00E36023"/>
    <w:rsid w:val="00E42DC1"/>
    <w:rsid w:val="00E46FA2"/>
    <w:rsid w:val="00E50CDB"/>
    <w:rsid w:val="00E63DFA"/>
    <w:rsid w:val="00E716A1"/>
    <w:rsid w:val="00E8109B"/>
    <w:rsid w:val="00E838EA"/>
    <w:rsid w:val="00EA0904"/>
    <w:rsid w:val="00EA191F"/>
    <w:rsid w:val="00EA37D6"/>
    <w:rsid w:val="00EA6A5E"/>
    <w:rsid w:val="00EB04FE"/>
    <w:rsid w:val="00EB4ABA"/>
    <w:rsid w:val="00EC06F2"/>
    <w:rsid w:val="00EC6876"/>
    <w:rsid w:val="00ED04F9"/>
    <w:rsid w:val="00EF0D9A"/>
    <w:rsid w:val="00EF10DE"/>
    <w:rsid w:val="00EF2C53"/>
    <w:rsid w:val="00F04989"/>
    <w:rsid w:val="00F07CF6"/>
    <w:rsid w:val="00F14308"/>
    <w:rsid w:val="00F147D7"/>
    <w:rsid w:val="00F148B4"/>
    <w:rsid w:val="00F149E0"/>
    <w:rsid w:val="00F3073B"/>
    <w:rsid w:val="00F3189B"/>
    <w:rsid w:val="00F32C87"/>
    <w:rsid w:val="00F33E50"/>
    <w:rsid w:val="00F40DE8"/>
    <w:rsid w:val="00F42F57"/>
    <w:rsid w:val="00F458C4"/>
    <w:rsid w:val="00F5563F"/>
    <w:rsid w:val="00F55DE9"/>
    <w:rsid w:val="00F57EF5"/>
    <w:rsid w:val="00F636D8"/>
    <w:rsid w:val="00F63A4D"/>
    <w:rsid w:val="00F676B4"/>
    <w:rsid w:val="00F70C7A"/>
    <w:rsid w:val="00F70C9F"/>
    <w:rsid w:val="00F74DBB"/>
    <w:rsid w:val="00F76B49"/>
    <w:rsid w:val="00F8415C"/>
    <w:rsid w:val="00F870F0"/>
    <w:rsid w:val="00F90F7B"/>
    <w:rsid w:val="00F94A01"/>
    <w:rsid w:val="00F957E3"/>
    <w:rsid w:val="00F95E1C"/>
    <w:rsid w:val="00FA7B01"/>
    <w:rsid w:val="00FB3642"/>
    <w:rsid w:val="00FB7260"/>
    <w:rsid w:val="00FD2796"/>
    <w:rsid w:val="00FF2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0594">
      <o:colormenu v:ext="edit" fillcolor="none"/>
    </o:shapedefaults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22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D35D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663548"/>
    <w:rPr>
      <w:sz w:val="24"/>
      <w:szCs w:val="24"/>
    </w:rPr>
  </w:style>
  <w:style w:type="paragraph" w:styleId="a5">
    <w:name w:val="footer"/>
    <w:basedOn w:val="a"/>
    <w:link w:val="a6"/>
    <w:uiPriority w:val="99"/>
    <w:rsid w:val="009D35D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663548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0A244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663548"/>
    <w:rPr>
      <w:sz w:val="2"/>
      <w:szCs w:val="2"/>
    </w:rPr>
  </w:style>
  <w:style w:type="table" w:styleId="a9">
    <w:name w:val="Table Grid"/>
    <w:basedOn w:val="a1"/>
    <w:uiPriority w:val="99"/>
    <w:rsid w:val="00F55D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note text"/>
    <w:basedOn w:val="a"/>
    <w:link w:val="ab"/>
    <w:uiPriority w:val="99"/>
    <w:semiHidden/>
    <w:rsid w:val="00840CEA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840CEA"/>
  </w:style>
  <w:style w:type="character" w:styleId="ac">
    <w:name w:val="footnote reference"/>
    <w:uiPriority w:val="99"/>
    <w:semiHidden/>
    <w:rsid w:val="00840CEA"/>
    <w:rPr>
      <w:vertAlign w:val="superscript"/>
    </w:rPr>
  </w:style>
  <w:style w:type="character" w:styleId="ad">
    <w:name w:val="Hyperlink"/>
    <w:uiPriority w:val="99"/>
    <w:rsid w:val="00D24A2A"/>
    <w:rPr>
      <w:color w:val="0000FF"/>
      <w:u w:val="single"/>
    </w:rPr>
  </w:style>
  <w:style w:type="paragraph" w:styleId="ae">
    <w:name w:val="Subtitle"/>
    <w:basedOn w:val="a"/>
    <w:link w:val="af"/>
    <w:qFormat/>
    <w:locked/>
    <w:rsid w:val="0081719A"/>
    <w:pPr>
      <w:spacing w:before="120"/>
      <w:jc w:val="center"/>
    </w:pPr>
    <w:rPr>
      <w:sz w:val="28"/>
      <w:szCs w:val="20"/>
    </w:rPr>
  </w:style>
  <w:style w:type="character" w:customStyle="1" w:styleId="af">
    <w:name w:val="Подзаголовок Знак"/>
    <w:basedOn w:val="a0"/>
    <w:link w:val="ae"/>
    <w:rsid w:val="0081719A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045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29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29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29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29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29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29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29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65D1C1-8E9A-40A6-86E2-3347EFE45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2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NPC</Company>
  <LinksUpToDate>false</LinksUpToDate>
  <CharactersWithSpaces>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35</cp:revision>
  <cp:lastPrinted>2021-02-18T06:25:00Z</cp:lastPrinted>
  <dcterms:created xsi:type="dcterms:W3CDTF">2016-02-05T06:46:00Z</dcterms:created>
  <dcterms:modified xsi:type="dcterms:W3CDTF">2021-03-12T07:56:00Z</dcterms:modified>
</cp:coreProperties>
</file>